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58690" w14:textId="77777777" w:rsidR="0031404C" w:rsidRPr="00256DBB" w:rsidRDefault="0031404C" w:rsidP="00256DBB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256DBB">
        <w:rPr>
          <w:rFonts w:ascii="Verdana" w:hAnsi="Verdana"/>
          <w:color w:val="000000"/>
          <w:sz w:val="32"/>
          <w:lang w:val="ru-RU"/>
        </w:rPr>
        <w:t>Другая поляна</w:t>
      </w:r>
    </w:p>
    <w:p w14:paraId="7E881A20" w14:textId="1C29447F" w:rsidR="0031404C" w:rsidRPr="00256DBB" w:rsidRDefault="00435BF3" w:rsidP="00256DBB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256DBB">
        <w:rPr>
          <w:rFonts w:ascii="Verdana" w:hAnsi="Verdana"/>
          <w:color w:val="000000"/>
          <w:sz w:val="24"/>
          <w:lang w:val="ru-RU"/>
        </w:rPr>
        <w:t>Кир Булычев</w:t>
      </w:r>
    </w:p>
    <w:p w14:paraId="76356DBC" w14:textId="77777777" w:rsidR="00435BF3" w:rsidRPr="00256DBB" w:rsidRDefault="00435BF3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65F3955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Морис Иванович Долинин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 xml:space="preserve">— младший научный сотрудник на кафедре, которую я имею честь возглавлять. Это приятный молодой человек, к тридцати пяти годам несколько располневший от сидячего образа жизни, голубоглазый и румяный, любимец наших аспиранток и гардеробщиц. К его положительным качествам относится, в частности, преданность изучаемому им Александру Сергеевичу Пушкину. Еще в средней школе Морис поставил себе целью выучить наизусть все написанное великим поэтом, и следует признать, что в этом он преуспел, хоть и путает порой порядок абзацев «Истории Петра Великого». Кандидатскую диссертацию, уже готовую к защите, он писал по истории написания «Маленьких трагедий», казалось бы, давно изученных вдоль и поперек. Однако Морису удалось сделать несколько небольших открытий и совершенно по-новому связать образ Скупого рыцаря с жившим в </w:t>
      </w:r>
      <w:r w:rsidRPr="00256DBB">
        <w:rPr>
          <w:rFonts w:ascii="Verdana" w:hAnsi="Verdana"/>
          <w:color w:val="000000"/>
          <w:sz w:val="20"/>
        </w:rPr>
        <w:t>XVI</w:t>
      </w:r>
      <w:r w:rsidRPr="00256DBB">
        <w:rPr>
          <w:rFonts w:ascii="Verdana" w:hAnsi="Verdana"/>
          <w:color w:val="000000"/>
          <w:sz w:val="20"/>
          <w:lang w:val="ru-RU"/>
        </w:rPr>
        <w:t xml:space="preserve"> веке в Аугсбурге бароном Конрадом Цу Хиденом.</w:t>
      </w:r>
    </w:p>
    <w:p w14:paraId="4E274785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Следует сказать также, что Морис, будучи влюбчив, до сих пор не женат. Причину этого я усматриваю в душевной травме, нанесенной ему на первом курсе университета очаровательными коготками Инессы Редькиной, ныне в третьем браке Водовозовой. Мое знание прошлого Мориса объясняется просто: я преподавал на его курсе и был осведомлен о драмах и трагикомедиях студенческой среды.</w:t>
      </w:r>
    </w:p>
    <w:p w14:paraId="53EFAAC2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Последние семь лет мы работали рядом, Морис был со мной откровенен, делился не только научными планами, но и событиями личной жизни. Его откровенность и вовлекла меня в переживания, равных которым мне переносить не приходилось.</w:t>
      </w:r>
    </w:p>
    <w:p w14:paraId="2C76AE78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Уж не влюбились ли вы, голубчик?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спросил я как-то Мориса, обратив внимание на то, что он три дня кряду приходит на работу в новых, чрезмерно ярких галстуках и сверкающих ботинках.</w:t>
      </w:r>
    </w:p>
    <w:p w14:paraId="600FEAD6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Нет, что вы! Этого со мной не случается!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ответил он с таким скорбным негодованием, что я уверился в своей правоте.</w:t>
      </w:r>
    </w:p>
    <w:p w14:paraId="5DB10B40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Я полагал, что вскоре он сам во всем покается. В драматический момент размолвки или, наоборот, когда счастье переполнит его и хлестнет через край.</w:t>
      </w:r>
    </w:p>
    <w:p w14:paraId="6C098B96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 xml:space="preserve">Дело было летом, я как раз собирался в отпуск, мы заседали на кафедре по какому-то пустяшному вопросу, хотя следовало бы поехать всем на речку купаться. Я попросил Мориса набросать проспект статьи, которую он намеревался предложить в сборник. Морис долго мусолил ручку, смотрел в потолок и вообще думал не о проспекте В конце концов он взял себя в руки и изобразил несколько строчек. После чего вновь ушел в сладкие мысли. Получив </w:t>
      </w:r>
      <w:r w:rsidRPr="00256DBB">
        <w:rPr>
          <w:rFonts w:ascii="Verdana" w:hAnsi="Verdana"/>
          <w:color w:val="000000"/>
          <w:sz w:val="20"/>
          <w:lang w:val="ru-RU"/>
        </w:rPr>
        <w:lastRenderedPageBreak/>
        <w:t>набросок проспекта, я обнаружил там несколько раз повторяющееся на полях имя Наташа, а также курносый профиль, выполненный немастерской рукой.</w:t>
      </w:r>
    </w:p>
    <w:p w14:paraId="453CE491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После заседания я не удержался и спросил Мориса:</w:t>
      </w:r>
    </w:p>
    <w:p w14:paraId="4C1957E1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Вы намерены посвятить свою статью Наташе? Мы напишем просто: «Наташе посвящается» или более официально?</w:t>
      </w:r>
    </w:p>
    <w:p w14:paraId="034D3E57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Я вас не понимаю!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взвился Морис, словно я собирался похитить эту Наташу.</w:t>
      </w:r>
    </w:p>
    <w:p w14:paraId="455D3CCA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Я показал ему злосчастный проспект. И он на меня смертельно обиделся, на два дня.</w:t>
      </w:r>
    </w:p>
    <w:p w14:paraId="24F1D92B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Затем в его отношениях с Наташей наступил какой-то кризис. Он потерял аппетит и перестал чистить ботинки. Без сомнения, он был глубоко травмирован каким-то пустяковым словом или подозрением.</w:t>
      </w:r>
    </w:p>
    <w:p w14:paraId="6D25118C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Я спросил его:</w:t>
      </w:r>
    </w:p>
    <w:p w14:paraId="421F1A46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Вы чем-то расстроены?</w:t>
      </w:r>
    </w:p>
    <w:p w14:paraId="3E3FD75B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Вам не понять,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сказал Морис с таким видом, словно в мои времена отношения с возлюбленными бывали только безоблачными.</w:t>
      </w:r>
    </w:p>
    <w:p w14:paraId="3235956D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Разумеется,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согласился я.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А все-таки?</w:t>
      </w:r>
    </w:p>
    <w:p w14:paraId="4CB2487E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Мы расстались,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сказал он.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И навсегда.</w:t>
      </w:r>
    </w:p>
    <w:p w14:paraId="6E93F811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Вдруг его прорвало.</w:t>
      </w:r>
    </w:p>
    <w:p w14:paraId="3DA08C67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Я так больше не могу!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прошептал он трагическим шепотом, который был слышен в соседних коридорах.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Я этого не перенесу.</w:t>
      </w:r>
    </w:p>
    <w:p w14:paraId="5337185E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Я не ручаюсь за точную форму его монолога, но суть его заключалась в том, что в сердце моего коллеги вкралось подозрение, любят ли его или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о, непереносимая альтернатива!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не любят.</w:t>
      </w:r>
    </w:p>
    <w:p w14:paraId="03AEBCE5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Основанием к подобным мыслям послужило увлечение Наташи сбором шампиньонов. Вы бы послушали, как Морис произносил слово «шампиньон»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 xml:space="preserve">— оно звучало, словно имя презренного выродка из захудалого французского графского рода. По словам Наташи, шампиньоны можно собирать в Москве, где они благополучно произрастают в некоторых скверах, парках и на бульварах. Только надо знать места. У Наташи был излюбленный парк, где-то неподалеку от метро «Сокол». Она делила это месторождение с несколькими местными алкашами, которые выползали на заветную площадку с рассветом, набирали, сколько нужно, чтобы отнести на рынок и продать. А позже приходила Наташа, которой тоже хватало грибов, особенно если погода благоприятствовала. Почему-то Мориса Наташа в свои походы брать отказывалась, чем вызвала в нем дурацкое подозрение, что она там бывает не одна, а может, вообще на поляну </w:t>
      </w:r>
      <w:r w:rsidRPr="00256DBB">
        <w:rPr>
          <w:rFonts w:ascii="Verdana" w:hAnsi="Verdana"/>
          <w:color w:val="000000"/>
          <w:sz w:val="20"/>
          <w:lang w:val="ru-RU"/>
        </w:rPr>
        <w:lastRenderedPageBreak/>
        <w:t>не ходит, покупая специально, чтобы ввести его в заблуждение, корзиночку шампиньонов на рынке. Как только Морис свои подозрения высказал вслух, Наташа обиделась. А там, слово за слово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и разрыв.</w:t>
      </w:r>
    </w:p>
    <w:p w14:paraId="61916280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Вы неправы,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сказал я Морису, когда он завершил свою сбивчивую исповедь.</w:t>
      </w:r>
    </w:p>
    <w:p w14:paraId="217CA304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Конечно. Но все-таки...</w:t>
      </w:r>
    </w:p>
    <w:p w14:paraId="4586941D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Вам надо пойти и извиниться.</w:t>
      </w:r>
    </w:p>
    <w:p w14:paraId="56ECF733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Разумеется. Но тем не менее...</w:t>
      </w:r>
    </w:p>
    <w:p w14:paraId="5BD4311F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Кстати, когда я в начале тридцатых годов ухаживал за Машенькой, однажды увидел ее на улице с дюжим рабфаковцем. Две недели мы не разговаривали. Потом выяснилось, что рабфаковец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ее двоюродный брат Коля, милейший человек, мы до сих пор дружим домами.</w:t>
      </w:r>
    </w:p>
    <w:p w14:paraId="766D6B0B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Он уже открыл рот, чтобы ответить мне: «При чем тут Коля», но сдержался, махнул рукой и ушел.</w:t>
      </w:r>
    </w:p>
    <w:p w14:paraId="5EB07DB4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Я был глубоко убежден, что конфликт изживет себя дня через два. Ничего подобного. Дни проходили, а Морис был так же мрачен и одинок. Нелепо, разумеется, разрушать собственное счастье из-за корзинки с шампиньонами, но люди гибли и по более ничтожным причинам.</w:t>
      </w:r>
    </w:p>
    <w:p w14:paraId="33D35435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Через неделю, утром, когда часов в девять я, позавтракав, направлялся к письменному столу, в кабинете вдруг зазвонил телефон. Что-то кольнуло меня в сердце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бывает же, самый обыкновенный звонок покажется каким-то особенно тревожным.</w:t>
      </w:r>
    </w:p>
    <w:p w14:paraId="4D524BB8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Я вас слушаю.</w:t>
      </w:r>
    </w:p>
    <w:p w14:paraId="692FC335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Здравствуйте. Это я, Морис. Случилось нечто невероятное. Мне нужно вас срочно увидеть.</w:t>
      </w:r>
    </w:p>
    <w:p w14:paraId="6860C1A3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Вы где?</w:t>
      </w:r>
    </w:p>
    <w:p w14:paraId="62F16DF1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Недалеко от метро «Сокол». Я могу быть у вас через полчаса...</w:t>
      </w:r>
    </w:p>
    <w:p w14:paraId="6313ADAF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Голос Мориса срывался, словно он только что пробежал три километра и не успел восстановить дыхание.</w:t>
      </w:r>
    </w:p>
    <w:p w14:paraId="04FB0B70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Я вас жду.</w:t>
      </w:r>
    </w:p>
    <w:p w14:paraId="2DF27AA4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Повесив трубку, я сразу вспомнил, что тот злополучный шампиньонный сквер расположен по соседству с метро «Сокол», и тут же мне представилось, что Морис решил выследить неверную и неудачно встретился со счастливым соперником.</w:t>
      </w:r>
    </w:p>
    <w:p w14:paraId="4A57ACD6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Я почти угадал.</w:t>
      </w:r>
    </w:p>
    <w:p w14:paraId="208E5D9E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lastRenderedPageBreak/>
        <w:t>Морис ворвался ко мне через двадцать минут. Он был встрепан, взволнован, удручен, но, к счастью, невредим.</w:t>
      </w:r>
    </w:p>
    <w:p w14:paraId="10AA4201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Он тут же начал говорить, мечась по кабинету и угрожая всяким вещам.</w:t>
      </w:r>
    </w:p>
    <w:p w14:paraId="6EB2DE67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Да,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гремел он.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Я виноват. Я не выдержал. Я следил за ней. Я решил раз и навсегда положить конец сомнениям.</w:t>
      </w:r>
    </w:p>
    <w:p w14:paraId="5F0AFE8A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Значит, так и есть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передо мной доморощенный сыщик.</w:t>
      </w:r>
    </w:p>
    <w:p w14:paraId="43D3EE57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Он смотрел на меня с вызовом, ожидая немедленного осуждения. Ну что ж, я пойду тебе навстречу.</w:t>
      </w:r>
    </w:p>
    <w:p w14:paraId="346B6343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Никогда не поверю,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сказал я менторским голосом,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чтобы вы могли опуститься до безжалостной слежки за женщиной, которую вы любите и хотя бы потому должны уважать.</w:t>
      </w:r>
    </w:p>
    <w:p w14:paraId="16CBCB26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Да!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обрадовался Морис.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Я вас понимаю. То же самое я сам себе говорил. Я проклинал себя, но по вечерам дежурил у ее подъезда, а по утрам ждал, не выйдет ли она из дома с пустой корзинкой. Мне стыдно, но и Отелло стыдился, подняв руку на Дездемону.</w:t>
      </w:r>
    </w:p>
    <w:p w14:paraId="233D2110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Сравнение было рискованным, но моей улыбки Морис не заметил. Он сделал трагический жест, свалил со стола стопку бумаг и продолжал монолог, сидя на корточках и собирая листы с пола.</w:t>
      </w:r>
    </w:p>
    <w:p w14:paraId="7B2A1563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Я не прошу снисхождения и не за тем к вам пришел. Но сегодня утром, в семь часов десять минут, она вышла из дому с корзинкой и пошла к тому скверу. На краю парка, за фонтаном, есть поляна. Почти открытая. Только кое-где большие деревья. Там как раз какое-то строительство начинается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столбы врыли, будут огораживать. Не самое лучшее место для грибов. Вы меня понимаете?</w:t>
      </w:r>
    </w:p>
    <w:p w14:paraId="1883681C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Пока что ничего непонятного вы сказать не успели.</w:t>
      </w:r>
    </w:p>
    <w:p w14:paraId="043DB871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Вот до этой поляны я ее и проводил. Только я не приближался. Представляете, если бы она обернулась!</w:t>
      </w:r>
    </w:p>
    <w:p w14:paraId="4ED9785A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Не дай Бог,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сказал я.</w:t>
      </w:r>
    </w:p>
    <w:p w14:paraId="07EB0278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Так вот, она вышла на поляну и начала по ней бродить. Ходит, нагибается, что-то подбирает, а я стою за большим деревом и жду.</w:t>
      </w:r>
    </w:p>
    <w:p w14:paraId="5DCA6D0A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Чего? Самое время выйти из укрытия, обратиться к ней и сказать, что виноваты, раскаиваетесь и больше никогда не будете.</w:t>
      </w:r>
    </w:p>
    <w:p w14:paraId="39C6025B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Я хотел так сделать. Но меня удерживал стыд... и подозрения.</w:t>
      </w:r>
    </w:p>
    <w:p w14:paraId="7C554235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Какие еще подозрения?</w:t>
      </w:r>
    </w:p>
    <w:p w14:paraId="6DD9F3B2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А вдруг она, набрав грибов, пойдет к нему на свидание? Или он сейчас выйдет...</w:t>
      </w:r>
    </w:p>
    <w:p w14:paraId="5D66EB06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Убедительно,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сказал я.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Вижу перед собой настоящего рыцаря и джентльмена.</w:t>
      </w:r>
    </w:p>
    <w:p w14:paraId="50532CA8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Ах, оставьте,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ответил Морис.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Сейчас все это уже неважно. Важно то, что, пока я смотрел на Наташу, она исчезла. Представляете? Только что была посреди поляны и вдруг исчезла. Я глазам своим не поверил. Что вы на это скажете?</w:t>
      </w:r>
    </w:p>
    <w:p w14:paraId="21E4FCF4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Пока ничего.</w:t>
      </w:r>
    </w:p>
    <w:p w14:paraId="68C8E0E6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Я обошел всю поляну, выскочил на улицу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пусто. Вернулся в парк, заглядывал в кусты, чуть ли не под скамейки. Нигде ее нет. Вернулся на поляну и остановился примерно там, где видел Наташу в последний раз. И вдруг слышу ее голос: «Морис, что ты тут делаешь?» Она стоит совсем рядом, в трех шагах, с корзиной в руке.</w:t>
      </w:r>
    </w:p>
    <w:p w14:paraId="7D68C399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И в корзинке грибы?</w:t>
      </w:r>
    </w:p>
    <w:p w14:paraId="3724C1F0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Почти полная.</w:t>
      </w:r>
    </w:p>
    <w:p w14:paraId="1830E9AF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Ну и что дальше?</w:t>
      </w:r>
    </w:p>
    <w:p w14:paraId="27819BB8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Я сказал ей: «Тебя жду». «Чего не позвал?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отвечает она.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Смотри, сколько я набрала». «А где же ты была?»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спрашиваю. «Здесь». «Как здесь? Я уже полчаса здесь стою, а тебя не было». «А где я еще могла грибы собирать? Не на мостовой же!»</w:t>
      </w:r>
    </w:p>
    <w:p w14:paraId="323F9DB6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Морис замолк.</w:t>
      </w:r>
    </w:p>
    <w:p w14:paraId="4D922DFA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В конце концов она обиделась на вас и ушла,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предположил я.</w:t>
      </w:r>
    </w:p>
    <w:p w14:paraId="7BFAA802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Я вспомнил, что обещал к обеду закончить статью, а рассказ Мориса явно затягивался.</w:t>
      </w:r>
    </w:p>
    <w:p w14:paraId="5A0C4CE9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Ушла,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согласился Морис.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Но не в этом дело.</w:t>
      </w:r>
    </w:p>
    <w:p w14:paraId="24EF6DF9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В чем же?</w:t>
      </w:r>
    </w:p>
    <w:p w14:paraId="105AAF71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Понимаете, я подумал: здесь какая-то тайна. То Наташа была, то ее не было. Как будто в дырку провалилась. И в таком я был состоянии духа, что мне захотелось эту дырку найти.</w:t>
      </w:r>
    </w:p>
    <w:p w14:paraId="02094E8F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Похвально. В Москве много дырок, в которых выдают шампиньоны.</w:t>
      </w:r>
    </w:p>
    <w:p w14:paraId="3A176285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Я дошел до той точки, где исчезла и появилась Наташа. А там такая небольшая низинка...</w:t>
      </w:r>
    </w:p>
    <w:p w14:paraId="2E2B665B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lastRenderedPageBreak/>
        <w:t>«Господи,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подумал я,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его ничем не остановишь. Неужели и я, когда бывал влюблен, становился столь же зануден и велеречив?»</w:t>
      </w:r>
    </w:p>
    <w:p w14:paraId="520279F7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Ничего я там не обнаружил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лишь трава была утоптана. И я медленно пошел дальше, глядя по сторонам,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и тут я увидел шампиньон!</w:t>
      </w:r>
    </w:p>
    <w:p w14:paraId="440DC874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Вот и отлично,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сказал я и посмотрел на часы, что не произвело на рассказчика никакого впечатления.</w:t>
      </w:r>
    </w:p>
    <w:p w14:paraId="5FCFEE2B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И вообще на той поляне оказалось много шампиньонов. Я даже удивился, что раньше их не заметил. А пока я там бродил, пришел к решению, что нельзя с таким недоверием относиться к Наташе. Нет, подумал я, надо попросить у нее прощения.</w:t>
      </w:r>
    </w:p>
    <w:p w14:paraId="46F0D444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Пауза. На минуту, не меньше. Я терпеливо ждал. Сейчас должен появиться таинственный разлучник, либо должна возвратиться Наташа, подбежать сзади, ласково закрыть ему глаза ладонями и спросить: «Угадай, кто?»</w:t>
      </w:r>
    </w:p>
    <w:p w14:paraId="200C1D15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И в этот момент,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продолжал он наконец,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я понял, что на поляне нет столбов для забора. Только ямы.</w:t>
      </w:r>
    </w:p>
    <w:p w14:paraId="0BC46315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Какие еще ямы?</w:t>
      </w:r>
    </w:p>
    <w:p w14:paraId="0819D5CE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Ямы для столбов. Ямы для столбов, понимаете, были, а сами столбы лежали на земле. Вот, подумал я, и галлюцинации начинаются. Тогда я ушел из парка. И пошел к остановке двенадцатого троллейбуса.</w:t>
      </w:r>
    </w:p>
    <w:p w14:paraId="622BE3A6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«Кажется, рассказ подходит к концу»,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 облегчением подумал я.</w:t>
      </w:r>
    </w:p>
    <w:p w14:paraId="48C950C3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Но там не было остановки двенадцатого троллейбуса, потому что там была остановка автобуса «Б», хотя такого автобуса в Москве нет. Я был в смятении и даже не удивился, а подошел к стоявшей там женщине и спросил: «А где останавливается двенадцатый троллейбус?» А она ответила, что не знает. «Как так?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спросил я.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Ведь я только полчаса назад на нем сюда приехал. Вы, наверное, нездешняя?» Она возмущенно на меня поглядела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и ни слова в ответ. Ладно, думаю, схожу с ума. Лучше, чтобы об этом никто пока не знал. И как ни в чем не бывало спросил: «Как доехать до метро „Аэропорт“?» «До метро „Аэровокзал“? Садитесь на автобус, сойдете через шесть остановок». Вы что-нибудь понимаете?</w:t>
      </w:r>
    </w:p>
    <w:p w14:paraId="6E2C3389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Понимаю,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сказал я.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Сейчас вы мне расскажете, как проснулись и решили поведать свой сон любимому учителю.</w:t>
      </w:r>
    </w:p>
    <w:p w14:paraId="30C201C9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Ни в коем случае!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воскликнул Морис.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Это был не сон.</w:t>
      </w:r>
    </w:p>
    <w:p w14:paraId="1DCB4EF8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И в доказательство своей правоты он основательно грохнул кулаком по письменному столу. Я поймал на лету телефон. В литературе зафиксированы различные формы любовного помешательства. У многих народов любовная одержимость считалась вполне допустимым и никак не позорным заболеванием.</w:t>
      </w:r>
    </w:p>
    <w:p w14:paraId="1BA1367F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Так слушайте дальше! Когда автобус подошел к метро «Аэропорт» и я увидел над входом выложенную золотыми буквами надпись «Аэровокзал», я понял, что не ошибся в своем диагнозе. Я спятил. Я старался глубоко дышать и думать о посторонних вещах. Спустился вниз, подошел к контролю, нашел в кармане пятак и опустил его в автомат, но он застрял в щели. Дежурная спросила у меня, в чем дело? Покажите мне ваш пятак. Я показываю, а она говорит: «Он же желтый! Пятаки должны быть белые, а он желтый». И показывает мне тонкий пятак из белого металла. И смотрит на меня так, словно я этот пятак сам изготовил. Я покорно поднялся на улицу. И знаете, чем больше я глядел вокруг, тем более меня поражало несовпадение деталей. Именно деталей. В целом все было нормально, но детали никуда не годились. Человек читает газету, а заголовок у нее не в левом углу, а в правом, дом напротив не желтый, а зеленый, трамвай не красный, а голубой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и так далее...</w:t>
      </w:r>
    </w:p>
    <w:p w14:paraId="12B454AC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Я молчал. Морис казался нормальным. Даже следы волнения, столь очевидные в начале его рассказа, исчезли. Он даже забыл о своей возлюбленной. Это не Меджнун, это просто очень удивленный человек.</w:t>
      </w:r>
    </w:p>
    <w:p w14:paraId="2B20F63E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И тогда я допустил в качестве рабочей гипотезы, что попал в параллельный мир. Вы читали о параллельных мирах?</w:t>
      </w:r>
    </w:p>
    <w:p w14:paraId="2A93855C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Не читаю фантастики,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ответил я, излишней категоричностью выдавая себя с головой, ибо как бы мог я узнать о параллельных мирах, не читая этой самой фантастики.</w:t>
      </w:r>
    </w:p>
    <w:p w14:paraId="786FF648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Ну все равно знаете,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сказал Морис.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И эта версия полностью оправдывала Наташу. Она, как и другие грибники, бродила по поляне, ступала в эту низинку, которая каким-то образом оказалась местом перехода из мира в мир, попадала туда и как ни в чем не бывало продолжала свою охоту. А может быть, грибники знают о свойствах этого места и пользуются им сознательно, не придавая тому большого значения.</w:t>
      </w:r>
    </w:p>
    <w:p w14:paraId="7A481C84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Тут он замолчал, подумал и добавил:</w:t>
      </w:r>
    </w:p>
    <w:p w14:paraId="3B7AF79A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А может, кто-нибудь из них остался в параллельном мире. Если он алкаш, то и не заметил разницы.</w:t>
      </w:r>
    </w:p>
    <w:p w14:paraId="7779AE53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Ну да, вернулся домой и встретил самого себя,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заметил я. Но Морис меня не слушал.</w:t>
      </w:r>
    </w:p>
    <w:p w14:paraId="1221AF20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Так вот, осознав, что произошло со мной, я пришел к неожиданному выводу: если в параллельном мире есть отличия от нашего, то они могут распространяться и в прошлое. Я же ученый. Куда мне следует направиться?</w:t>
      </w:r>
    </w:p>
    <w:p w14:paraId="3148139A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К памятнику Пушкину,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пошутил я.</w:t>
      </w:r>
    </w:p>
    <w:p w14:paraId="3524BE88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Вы почти угадали. Только, разумеется, не к памятнику, он мне не даст нужной информации, а в Пушкинский музей. Я остановил такси и велел ехать на Кропоткинскую. Я продолжал размышлять. А вдруг Пушкин избежал дуэли в 1837 году? И прожил еще десять, двадцать, тридцать лет, создал неизвестные нам гениальные произведения? Все более волнуясь от предстоящей встречи с великим поэтом, я спросил таксиста, в каком году умер Пушкин. «Не помню,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сказал таксист,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давно, больше ста лет назад». Шофер был пожилым флегматичным толстяком, его совершенно не интересовала поэзия. Но в его словах звучала надежда. Больше ста лет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это семидесятые годы прошлого века. Такси еще не успело остановиться у музея, как я выскочил из машины и сунул шоферу два рубля. К моему счастью, он, не глядя, сунул их в карман. Я подбежал к двери в Пушкинский музей, и вы не представляете!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Морис обиженно посмотрел на меня. О ужас!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произнес он тоном страдающего Вертера.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Это был не Пушкинский музей! Я стоял, как громом пораженный. Тут дверь открылась и из дверей вышел старик. «Простите,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бросился я к нему.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Где же Пушкинский музей?» А он отвечает: «По-моему, в Москве такого нет. Только в Кишиневе». «Так почему же?» «Вы правы,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ответил старик,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этот замечательный поэт заслуживает того, чтобы в Москве был музей его имени. Его ранняя смерть не дала полностью раскрыться его могучему дарованию». «Ранняя смерть!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кричу я.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Ранняя смерть! В каком году умер Пушкин?». «Он погиб на дуэли в Кишиневе в начале двадцатых годов прошлого века»,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отвечает мне старик и уходит. У меня руки опустились, и я понял: больше мне там делать нечего. Скорее домой! У нас он прожил почти сорок лет. Ведь если я по какой-то глупейшей случайности останусь там, то я никогда никому не докажу, что Пушкин написал «Маленькие трагедии» и «Евгения Онегина»!</w:t>
      </w:r>
    </w:p>
    <w:p w14:paraId="5DAE3B1A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А может, стоило вам остаться,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возразил я.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Вы бы заявили, что открыли их на чердаке, и вам бы цены не было.</w:t>
      </w:r>
    </w:p>
    <w:p w14:paraId="001E2A2B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А потом бы меня разоблачили как мистификатора,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серьезно сказал Морис.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Кстати, мое приключение чуть было не закончилось трагически.</w:t>
      </w:r>
    </w:p>
    <w:p w14:paraId="20445F4E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Почему?</w:t>
      </w:r>
    </w:p>
    <w:p w14:paraId="7A090934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У меня оставалось пять рублей. Я поймал такси, вернулся к парку, протянул шоферу пятерку и, думая совсем о другом, попросил у него сдачи.</w:t>
      </w:r>
    </w:p>
    <w:p w14:paraId="47B2FE43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Ты чего мне суешь?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спросил шофер.</w:t>
      </w:r>
    </w:p>
    <w:p w14:paraId="38D1193F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Деньги,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говорю я,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три рубля сдачи, пожалуйста.</w:t>
      </w:r>
    </w:p>
    <w:p w14:paraId="48C2559C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А сам уж открыл дверцу, чтобы выйти.</w:t>
      </w:r>
    </w:p>
    <w:p w14:paraId="625B25B3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Где же это ты раздобыл такие деньги?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спросил шофер зловеще.</w:t>
      </w:r>
    </w:p>
    <w:p w14:paraId="5DC230AC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И тут только до меня дошел весь ужас моего положения. Еще секунда, и я навсегда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пленник мира, где не знают зрелого Пушкина! Я стрелой вылетел из машины и бросился к поляне, слыша, как сзади топочет шофер. Я первым успел к ложбине и стоило мне пробежать ее, как вокруг послышались голоса,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рабочие сколачивали забор. А ведь секунду до того на поляне никого не было.</w:t>
      </w:r>
    </w:p>
    <w:p w14:paraId="7DD21EDB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Стой!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закричал шофер, пролетая вслед за мной в наш мир. И крепко вцепился в меня обеими руками.</w:t>
      </w:r>
    </w:p>
    <w:p w14:paraId="00F6B8BD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Но я уже был в безопасности. Я спокойно обернулся и спросил:</w:t>
      </w:r>
    </w:p>
    <w:p w14:paraId="1419E3D5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В чем дело, товарищ водитель?</w:t>
      </w:r>
    </w:p>
    <w:p w14:paraId="40462C8F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А в том дело,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он потрясал моей пятеркой, как плеткой,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что мне фальшивые деньги не нужны.</w:t>
      </w:r>
    </w:p>
    <w:p w14:paraId="5F28488B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Фальшивые? Минуточку. Пошли к людям, разберемся.</w:t>
      </w:r>
    </w:p>
    <w:p w14:paraId="2773F5E2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И говорил я так уверенно, что он послушно отправился за мной к плотникам, которые с интересом наблюдали за нами: ни с того ни с сего на поляне возникают два незнакомых человека и вступают в конфликт.</w:t>
      </w:r>
    </w:p>
    <w:p w14:paraId="26AC9C78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Я взял у шофера пятерку, протянул ее рабочим и спросил:</w:t>
      </w:r>
    </w:p>
    <w:p w14:paraId="46FB785E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Скажите мне, пожалуйста, что это такое?</w:t>
      </w:r>
    </w:p>
    <w:p w14:paraId="384580A5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Деньги,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сказал один из них.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А чего?</w:t>
      </w:r>
    </w:p>
    <w:p w14:paraId="5D651341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А то,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закричал шофер,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что таких денег не бывает!</w:t>
      </w:r>
    </w:p>
    <w:p w14:paraId="09A0923D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А какие же бывают?</w:t>
      </w:r>
    </w:p>
    <w:p w14:paraId="7016D7AB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Тут шофер вытащил из кармана целую кучу денег. Очень похожих на наши, только других цветов. Пятерка, например, там розовая, а три рубля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желтые.</w:t>
      </w:r>
    </w:p>
    <w:p w14:paraId="375CAD16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Плотники смотрели на шофера, буквально выпучив глаза. Один из них достал пятерку и показал шоферу.</w:t>
      </w:r>
    </w:p>
    <w:p w14:paraId="79690978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А у меня тоже не деньги?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спросил он с некоторой угрозой в голосе.</w:t>
      </w:r>
    </w:p>
    <w:p w14:paraId="4D9D30B0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Да гони ты его отсюда,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сказал второй плотник.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Может, шпион какой-нибудь или спекулянт-валютчик.</w:t>
      </w:r>
    </w:p>
    <w:p w14:paraId="22619F97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Какой я шпион!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возмутился шофер.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Вон моя машина стоит, из третьего парка.</w:t>
      </w:r>
    </w:p>
    <w:p w14:paraId="16341A8E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И показал, где должна была бы стоять его машина. Сами понимаете, что никакой машины там не было.</w:t>
      </w:r>
    </w:p>
    <w:p w14:paraId="67EB83FD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Ой,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сказал шофер,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угнали!</w:t>
      </w:r>
    </w:p>
    <w:p w14:paraId="513368E9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И попытался броситься к тротуару напрямик. Мне стоило немалых усилий перехватить его так, чтобы провести сквозь ложбинку. И он благополучно исчез.</w:t>
      </w:r>
    </w:p>
    <w:p w14:paraId="3C4C90FB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А плотники?</w:t>
      </w:r>
    </w:p>
    <w:p w14:paraId="6062BAF5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Что плотники? Говорят мне: «Ты куда шпиона дел?». «Сбежал он», отвечаю. Вот и все. И я поспешил к вам.</w:t>
      </w:r>
    </w:p>
    <w:p w14:paraId="46AB37AC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Я набил трубку, раскурил. Три дня не курил, проявлял силу воли.</w:t>
      </w:r>
    </w:p>
    <w:p w14:paraId="3183A630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Спасибо,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сказал я,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за увлекательный рассказ.</w:t>
      </w:r>
    </w:p>
    <w:p w14:paraId="228B5E13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Вы мне не верите? Вы полагаете, что я обманул вас?</w:t>
      </w:r>
    </w:p>
    <w:p w14:paraId="57A4C230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Нет, вам никогда такого не придумать.</w:t>
      </w:r>
    </w:p>
    <w:p w14:paraId="66BA899F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Тогда я пошел.</w:t>
      </w:r>
    </w:p>
    <w:p w14:paraId="1D3E7EF7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Куда?</w:t>
      </w:r>
    </w:p>
    <w:p w14:paraId="01999A48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К Наташе. Я ей все расскажу. У меня такое облегчение! Вы не представляете... Жалко, что его убили молодым. Представляете себе целый мир, не знающий зрелого Пушкина!</w:t>
      </w:r>
    </w:p>
    <w:p w14:paraId="7CC079BE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Все на свете компенсируется,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сказал я.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Не было Пушкина, был кто-то другой.</w:t>
      </w:r>
    </w:p>
    <w:p w14:paraId="7F0B7A10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Конечно,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сказал Морис, продвигаясь к двери. Он уже предвкушал, как ворвется к Наташе и начнет плести любовную чепуху.</w:t>
      </w:r>
    </w:p>
    <w:p w14:paraId="7656AFEB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Да,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повторил я,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должна быть компенсация... Кстати, Морис, а тот дом, в который вы приехали, я имею в виду Пушкинский музей, в нем что?</w:t>
      </w:r>
    </w:p>
    <w:p w14:paraId="76A7D12A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Тоже музей.</w:t>
      </w:r>
    </w:p>
    <w:p w14:paraId="1F102FC5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Какой же?</w:t>
      </w:r>
    </w:p>
    <w:p w14:paraId="4B05679E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Музей Лермонтова,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сказал Морис.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Ну, я пошел.</w:t>
      </w:r>
    </w:p>
    <w:p w14:paraId="2964E414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Лермонтова? А разве нельзя допустить...</w:t>
      </w:r>
    </w:p>
    <w:p w14:paraId="1E8E9847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Чего же допускать,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снисходительно улыбнулся мой молодой коллега.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 xml:space="preserve">— Там написано: «Музей </w:t>
      </w:r>
      <w:r w:rsidRPr="00256DBB">
        <w:rPr>
          <w:rFonts w:ascii="Verdana" w:hAnsi="Verdana"/>
          <w:color w:val="000000"/>
          <w:sz w:val="20"/>
        </w:rPr>
        <w:t>M</w:t>
      </w:r>
      <w:r w:rsidRPr="00256DBB">
        <w:rPr>
          <w:rFonts w:ascii="Verdana" w:hAnsi="Verdana"/>
          <w:color w:val="000000"/>
          <w:sz w:val="20"/>
          <w:lang w:val="ru-RU"/>
        </w:rPr>
        <w:t>.Ю. Лермонтова. 1814—1879».</w:t>
      </w:r>
    </w:p>
    <w:p w14:paraId="5F749A6E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Что?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воскликнул я.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И вы даже не заглянули внутрь?</w:t>
      </w:r>
    </w:p>
    <w:p w14:paraId="17556879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Я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пушкинист,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ответил Морис с идиотским чувством превосходства. «Я пушкинист, и этим все сказано».</w:t>
      </w:r>
    </w:p>
    <w:p w14:paraId="42959CC2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Вы не пушкинист!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завопил я.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Вы лошадь в шорах!</w:t>
      </w:r>
    </w:p>
    <w:p w14:paraId="00AB9E2A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Почему в шорах?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удивился Морис.</w:t>
      </w:r>
    </w:p>
    <w:p w14:paraId="52DF6302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Вы же сами только что выражали сочувствие миру, лишенному «Евгения Онегина». Неужели вы не поняли, что обратное также действительно? Сорок лет творил русский гений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Лермонтов! Вы можете себе представить...</w:t>
      </w:r>
    </w:p>
    <w:p w14:paraId="5EE634F1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Но этот утюг остался на своих бетонных позициях.</w:t>
      </w:r>
    </w:p>
    <w:p w14:paraId="4089F876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С точки зрения литературоведения,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заявил он,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масштабы гения Пушкина и Лермонтова несопоставимы. С таким же успехом мы могли бы...</w:t>
      </w:r>
    </w:p>
    <w:p w14:paraId="080DAAD3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Остановись, безумный,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прорычал я.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Я тебя выгоню с работы! Ты недостоин звания ученого! Единственное возможное спасение для тебя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отвести меня немедленно в тот мир! Немедленно!</w:t>
      </w:r>
    </w:p>
    <w:p w14:paraId="0F5F1FF8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Понимаете,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начал мямлить он,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я собирался поехать к Наташе...</w:t>
      </w:r>
    </w:p>
    <w:p w14:paraId="4F5A333A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С Наташей я поговорю сам. И не сомневаюсь, что она немедленно откажется общаться со столь ничтожным субъектом. А ну веди!</w:t>
      </w:r>
    </w:p>
    <w:p w14:paraId="526C1282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Наверно, я был страшен. Морис скис и покорно ждал, пока я мечусь по кабинету в поисках золотых запонок, которые я рассчитывал обменять в том мире на полное собрание сочинений Михаила Юрьевича.</w:t>
      </w:r>
    </w:p>
    <w:p w14:paraId="170EE849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Когда мы выскочили из машины у парка, было уже около двенадцати. Морис подавленно молчал. Видно, до него дошел весь ужас его преступления перед мировой литературой. Поляна уже была обнесена забором, и плотники прибивали к нему последние планки. Не без труда нам удалось проникнуть на территорию строительства.</w:t>
      </w:r>
    </w:p>
    <w:p w14:paraId="31F1F0F1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Где?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спросил я Мориса.</w:t>
      </w:r>
    </w:p>
    <w:p w14:paraId="29B51EC6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Он стоял в полной растерянности. По несчастливому стечению обстоятельств строители успели свалить на поляну несколько грузовиков с бетонными плитами. Рядом с ними, срезая дерн, трудился бульдозер.</w:t>
      </w:r>
    </w:p>
    <w:p w14:paraId="246A67E0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Где-то...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сказал Морис,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где-то, очевидно...</w:t>
      </w:r>
    </w:p>
    <w:p w14:paraId="211FBCF7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Он прошелся за бульдозером, неуверенно остановился в одном месте, потом вернулся к плитам.</w:t>
      </w:r>
    </w:p>
    <w:p w14:paraId="59A1193C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Нет,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сказал он,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не представляю... Тут ложбинка была.</w:t>
      </w:r>
    </w:p>
    <w:p w14:paraId="1451F3E8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Чем помочь?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спросил бульдозерист, обернувшись к нам.</w:t>
      </w:r>
    </w:p>
    <w:p w14:paraId="2706CE58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Тут ложбинка была,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сказал я тупо.</w:t>
      </w:r>
    </w:p>
    <w:p w14:paraId="4B26CF40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Была, да сплыла,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сказал бульдозерист.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А будет кафе-закусочная на двести мест. Потеряли чего?</w:t>
      </w:r>
    </w:p>
    <w:p w14:paraId="2AE99674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Да,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сказал я.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А скажите, у вас ничего здесь не проваливалось?</w:t>
      </w:r>
    </w:p>
    <w:p w14:paraId="5E3DAF90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—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Еще чего не хватало,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засмеялся бульдозерист.</w:t>
      </w:r>
      <w:r w:rsidRPr="00256DBB">
        <w:rPr>
          <w:rFonts w:ascii="Verdana" w:hAnsi="Verdana"/>
          <w:color w:val="000000"/>
          <w:sz w:val="20"/>
        </w:rPr>
        <w:t> </w:t>
      </w:r>
      <w:r w:rsidRPr="00256DBB">
        <w:rPr>
          <w:rFonts w:ascii="Verdana" w:hAnsi="Verdana"/>
          <w:color w:val="000000"/>
          <w:sz w:val="20"/>
          <w:lang w:val="ru-RU"/>
        </w:rPr>
        <w:t>— Если бы моя машина провалилась, большой бы шум произошел.</w:t>
      </w:r>
    </w:p>
    <w:p w14:paraId="7F8515D4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Ничего мы, конечно, не нашли.</w:t>
      </w:r>
    </w:p>
    <w:p w14:paraId="2FA36326" w14:textId="77777777" w:rsidR="0031404C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Надо добавить, что через два месяца Морис женился на Наташе.</w:t>
      </w:r>
    </w:p>
    <w:p w14:paraId="33950348" w14:textId="2A1F6978" w:rsidR="00B01DA3" w:rsidRPr="00256DBB" w:rsidRDefault="0031404C" w:rsidP="00256DB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6DBB">
        <w:rPr>
          <w:rFonts w:ascii="Verdana" w:hAnsi="Verdana"/>
          <w:color w:val="000000"/>
          <w:sz w:val="20"/>
          <w:lang w:val="ru-RU"/>
        </w:rPr>
        <w:t>Морису я безусловно верю. Все, что он рассказал, имело место. Но прежней теплоты в наших отношениях нет.</w:t>
      </w:r>
    </w:p>
    <w:sectPr w:rsidR="00B01DA3" w:rsidRPr="00256DBB" w:rsidSect="00256D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BB01E" w14:textId="77777777" w:rsidR="00256DBB" w:rsidRDefault="00256DBB" w:rsidP="00256DBB">
      <w:pPr>
        <w:spacing w:after="0" w:line="240" w:lineRule="auto"/>
      </w:pPr>
      <w:r>
        <w:separator/>
      </w:r>
    </w:p>
  </w:endnote>
  <w:endnote w:type="continuationSeparator" w:id="0">
    <w:p w14:paraId="5AAAA960" w14:textId="77777777" w:rsidR="00256DBB" w:rsidRDefault="00256DBB" w:rsidP="00256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21D37" w14:textId="77777777" w:rsidR="00256DBB" w:rsidRDefault="00256DBB" w:rsidP="001207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2E400B7" w14:textId="77777777" w:rsidR="00256DBB" w:rsidRDefault="00256DBB" w:rsidP="00256DB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11EBA" w14:textId="51677E00" w:rsidR="00256DBB" w:rsidRPr="00256DBB" w:rsidRDefault="00256DBB" w:rsidP="00256DBB">
    <w:pPr>
      <w:pStyle w:val="Footer"/>
      <w:ind w:right="360"/>
      <w:rPr>
        <w:rFonts w:ascii="Arial" w:hAnsi="Arial" w:cs="Arial"/>
        <w:color w:val="999999"/>
        <w:sz w:val="20"/>
      </w:rPr>
    </w:pPr>
    <w:r w:rsidRPr="00256DB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F827" w14:textId="77777777" w:rsidR="00256DBB" w:rsidRDefault="00256D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86694" w14:textId="77777777" w:rsidR="00256DBB" w:rsidRDefault="00256DBB" w:rsidP="00256DBB">
      <w:pPr>
        <w:spacing w:after="0" w:line="240" w:lineRule="auto"/>
      </w:pPr>
      <w:r>
        <w:separator/>
      </w:r>
    </w:p>
  </w:footnote>
  <w:footnote w:type="continuationSeparator" w:id="0">
    <w:p w14:paraId="30941CCF" w14:textId="77777777" w:rsidR="00256DBB" w:rsidRDefault="00256DBB" w:rsidP="00256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81343" w14:textId="77777777" w:rsidR="00256DBB" w:rsidRDefault="00256D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B788B" w14:textId="0E8A732F" w:rsidR="00256DBB" w:rsidRPr="00256DBB" w:rsidRDefault="00256DBB" w:rsidP="00256DBB">
    <w:pPr>
      <w:pStyle w:val="Header"/>
      <w:rPr>
        <w:rFonts w:ascii="Arial" w:hAnsi="Arial" w:cs="Arial"/>
        <w:color w:val="999999"/>
        <w:sz w:val="20"/>
      </w:rPr>
    </w:pPr>
    <w:r w:rsidRPr="00256DB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EAC09" w14:textId="77777777" w:rsidR="00256DBB" w:rsidRDefault="00256D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56DBB"/>
    <w:rsid w:val="0029639D"/>
    <w:rsid w:val="0031404C"/>
    <w:rsid w:val="00326F90"/>
    <w:rsid w:val="00435BF3"/>
    <w:rsid w:val="00AA1D8D"/>
    <w:rsid w:val="00B01DA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6510D60"/>
  <w14:defaultImageDpi w14:val="300"/>
  <w15:docId w15:val="{0CD45E38-85DD-42E2-8DCA-9FD3A4370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256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3507</Words>
  <Characters>18730</Characters>
  <Application>Microsoft Office Word</Application>
  <DocSecurity>0</DocSecurity>
  <Lines>382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22039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Другая поляна</dc:title>
  <dc:subject/>
  <dc:creator>Кир Булычев</dc:creator>
  <cp:keywords/>
  <dc:description/>
  <cp:lastModifiedBy>Andrey Piskunov</cp:lastModifiedBy>
  <cp:revision>5</cp:revision>
  <dcterms:created xsi:type="dcterms:W3CDTF">2013-12-23T23:15:00Z</dcterms:created>
  <dcterms:modified xsi:type="dcterms:W3CDTF">2025-08-10T06:01:00Z</dcterms:modified>
  <cp:category/>
</cp:coreProperties>
</file>